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刘宁主持召开省委常委扩大会议 深入学习宣传贯彻党的二十届四中全会精神 ​奋力谱写中原大地推进中国式现代化新篇章</w:t>
      </w:r>
    </w:p>
    <w:p>
      <w:r>
        <w:t>来源网站: 河南纪检监察 (河南)</w:t>
      </w:r>
    </w:p>
    <w:p>
      <w:r>
        <w:t>原始链接: https://www.hnsjw.gov.cn/sitesources/hnsjct/page_pc/lzyw/ln/articleb06e644d797c4ca9aaca27db9f776cfe.html</w:t>
      </w:r>
    </w:p>
    <w:p>
      <w:r>
        <w:t>发布时间: 未知</w:t>
      </w:r>
    </w:p>
    <w:p>
      <w:r>
        <w:t>作者: 未知</w:t>
      </w:r>
    </w:p>
    <w:p>
      <w:r>
        <w:t>匹配关键字: 反腐败</w:t>
      </w:r>
    </w:p>
    <w:p>
      <w:r>
        <w:t>爬取时间: 2025-10-30 15:07:44</w:t>
      </w:r>
    </w:p>
    <w:p>
      <w:pPr>
        <w:pStyle w:val="Heading1"/>
      </w:pPr>
      <w:r>
        <w:t>正文</w:t>
      </w:r>
    </w:p>
    <w:p>
      <w:r>
        <w:t>查询</w:t>
      </w:r>
    </w:p>
    <w:p>
      <w:r>
        <w:t>查询</w:t>
      </w:r>
    </w:p>
    <w:p>
      <w:r>
        <w:t>查询</w:t>
      </w:r>
    </w:p>
    <w:p>
      <w:r>
        <w:t>查询</w:t>
      </w:r>
    </w:p>
    <w:p>
      <w:r>
        <w:t>查询</w:t>
      </w:r>
    </w:p>
    <w:p>
      <w:r>
        <w:t>查询</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网站首页</w:t>
        <w:br/>
        <w:t>&gt;</w:t>
        <w:br/>
        <w:t>头条新闻</w:t>
        <w:br/>
        <w:t>&gt;</w:t>
        <w:br/>
        <w:t>刘　宁</w:t>
      </w:r>
    </w:p>
    <w:p>
      <w:r>
        <w:t>刘宁主持召开省委常委扩大会议 深入学习宣传贯彻党的二十届四中全会精神 ​奋力谱写中原大地推进中国式现代化新篇章</w:t>
      </w:r>
    </w:p>
    <w:p>
      <w:r>
        <w:t>2025-10-25 09:04 来源：</w:t>
        <w:br/>
        <w:t xml:space="preserve">         河南日报客户端</w:t>
      </w:r>
    </w:p>
    <w:p>
      <w:r>
        <w:t>10月24日，省委书记刘宁主持召开省委常委扩大会议，传达学习党的二十届四中全会精神，研究我省学习宣传和贯彻落实工作。</w:t>
        <w:br/>
        <w:t>大家一致认为，党的二十届四中全会是在向第二个百年奋斗目标进军的新征程上举行的一次十分重要的会议，对于进一步凝聚起全党全国各族人民磅礴力量，为以中国式现代化全面推进强国建设、民族复兴伟业而团结奋斗，具有重大意义。习近平总书记所作的工作报告，系统总结了一年多来中央政治局主要工作，是一个求真务实、鼓舞人心、催人奋进的好报告。习近平总书记就《建议（讨论稿）》作的说明，全面阐述了起草过程、主要考虑和基本内容，充分体现了党中央科学决策、民主决策、依法决策，为我们作出了示范。全会通过的《建议》，准确把握党和国家事业发展所处的历史方位，对“十五五”时期经济社会发展作出顶层设计和战略擘画，是指导全面建设社会主义现代化国家的纲领性文件。要深刻领悟“两个确立”的决定性意义，坚决做到“两个维护”，结合我省实际认真组织传达学习，深入开展宣传宣讲，加强理论研究阐释，切实抓好系统培训，引导广大党员干部把思想和行动统一到全会精神上来，推动党中央决策部署在河南落细落实、见行见效，奋力谱写中原大地推进中国式现代化新篇章。</w:t>
        <w:br/>
        <w:t>大家一致认为，“十五五”时期是基本实现社会主义现代化夯实基础、全面发力的关键时期，在基本实现社会主义现代化进程中具有承前启后的重要地位。要对标对表全会精神，坚持党的全面领导，坚持人民至上，坚持高质量发展，坚持全面深化改革，坚持有效市场和有为政府相结合，坚持统筹发展和安全，深入研究谋划我省“十五五”发展。要聚焦精准把握“十五五”我省发展面临机遇和挑战深化研究，引导全省上下既坚定信心又保持清醒，以历史主动精神克难关、战风险、育新机、开新局。要聚焦科学设定我省“十五五”发展目标深化研究，以定性要求为主，蕴含定量要求，更好树牢导向、激发潜能、稳定预期、提振信心，确保经济实现质的有效提升和量的合理增长、基本实现社会主义现代化取得决定性进展。要聚焦推动高质量发展深化研究，制定更为扎实管用的举措，在推动科技创新、加快培育新动能、促进经济结构优化升级上取得实质性、突破性进展。要聚焦融入和服务全国统一大市场建设深化研究，着力破卡点、强联通、增动力、提能级，努力建设全国统一大市场循环枢纽、打造国内国际市场双循环支点。要聚焦推动共同富裕迈出坚实步伐深化研究，把“投资于物”同“投资于人”紧密结合起来，推动民生建设更加公平、均衡、普惠、可及。要聚焦统筹发展和安全深化研究，坚持党建引领基层高效能治理，建设更高水平平安河南，促进高质量发展和高水平安全良性互动。要聚焦坚持和加强党的全面领导深化研究，着眼提高各级党组织领导经济社会发展的能力和水平，持续完善制度机制，营造风清气正的政治生态、干事创业的浓厚氛围。</w:t>
        <w:br/>
        <w:t>大家一致认为，管党治党越有效，经济社会发展的保障就越有力。要以永远在路上的坚韧和执着，全面贯彻习近平总书记关于党的建设的重要思想、关于党的自我革命的重要思想，坚决扛稳管党治党政治责任，坚定不移深化自我革命，常态长效抓好作风建设，巩固拓展深入贯彻中央八项规定精神学习教育成果，坚决打好反腐败斗争攻坚战持久战总体战，持之以恒推进全面从严治党。</w:t>
        <w:br/>
        <w:t>会议强调，要全力完成年度目标任务，坚持抓扭提用力、逆跨顺施策、准实效用心，着力在稳态势、挖潜力、强统筹、增动能上下功夫，及早研究谋划明年经济工作，确保实现“十四五”顺利收官、“十五五”良好开局。要切实抓好民生保障，推进省重点民生实事，多渠道拓展就业岗位，加大欠薪整治力度，兜牢基层“三保”底线，抓好迎峰度冬能源安全、重要民生商品保供，确保群众温暖过冬。要守牢安全稳定底线，防范化解各领域风险，压紧压实安全生产责任，强化食品药品安全全链条监管，深入排查化解矛盾纠纷，加强社会治安整体防控，全力维护社会大局稳定。</w:t>
        <w:br/>
        <w:t>会议还研究了其他事项。</w:t>
        <w:br/>
        <w:t>（刘婵 张笑闻）</w:t>
      </w:r>
    </w:p>
    <w:p>
      <w:r>
        <w:t xml:space="preserve">责任编辑：  </w:t>
        <w:br/>
        <w:t xml:space="preserve">         侯春跃</w:t>
      </w:r>
    </w:p>
    <w:p>
      <w:r>
        <w:t>网站首页</w:t>
        <w:br/>
        <w:t>&gt;</w:t>
        <w:br/>
        <w:t>头条新闻</w:t>
        <w:br/>
        <w:t>&gt;</w:t>
        <w:br/>
        <w:t>刘　宁</w:t>
      </w:r>
    </w:p>
    <w:p>
      <w:r>
        <w:t>刘宁主持召开省委常委扩大会议 深入学习宣传贯彻党的二十届四中全会精神 ​奋力谱写中原大地推进中国式现代化新篇章</w:t>
      </w:r>
    </w:p>
    <w:p>
      <w:r>
        <w:t>2025-10-25 09:04 来源：</w:t>
        <w:br/>
        <w:t xml:space="preserve">         河南日报客户端</w:t>
      </w:r>
    </w:p>
    <w:p>
      <w:r>
        <w:t>10月24日，省委书记刘宁主持召开省委常委扩大会议，传达学习党的二十届四中全会精神，研究我省学习宣传和贯彻落实工作。</w:t>
        <w:br/>
        <w:t>大家一致认为，党的二十届四中全会是在向第二个百年奋斗目标进军的新征程上举行的一次十分重要的会议，对于进一步凝聚起全党全国各族人民磅礴力量，为以中国式现代化全面推进强国建设、民族复兴伟业而团结奋斗，具有重大意义。习近平总书记所作的工作报告，系统总结了一年多来中央政治局主要工作，是一个求真务实、鼓舞人心、催人奋进的好报告。习近平总书记就《建议（讨论稿）》作的说明，全面阐述了起草过程、主要考虑和基本内容，充分体现了党中央科学决策、民主决策、依法决策，为我们作出了示范。全会通过的《建议》，准确把握党和国家事业发展所处的历史方位，对“十五五”时期经济社会发展作出顶层设计和战略擘画，是指导全面建设社会主义现代化国家的纲领性文件。要深刻领悟“两个确立”的决定性意义，坚决做到“两个维护”，结合我省实际认真组织传达学习，深入开展宣传宣讲，加强理论研究阐释，切实抓好系统培训，引导广大党员干部把思想和行动统一到全会精神上来，推动党中央决策部署在河南落细落实、见行见效，奋力谱写中原大地推进中国式现代化新篇章。</w:t>
        <w:br/>
        <w:t>大家一致认为，“十五五”时期是基本实现社会主义现代化夯实基础、全面发力的关键时期，在基本实现社会主义现代化进程中具有承前启后的重要地位。要对标对表全会精神，坚持党的全面领导，坚持人民至上，坚持高质量发展，坚持全面深化改革，坚持有效市场和有为政府相结合，坚持统筹发展和安全，深入研究谋划我省“十五五”发展。要聚焦精准把握“十五五”我省发展面临机遇和挑战深化研究，引导全省上下既坚定信心又保持清醒，以历史主动精神克难关、战风险、育新机、开新局。要聚焦科学设定我省“十五五”发展目标深化研究，以定性要求为主，蕴含定量要求，更好树牢导向、激发潜能、稳定预期、提振信心，确保经济实现质的有效提升和量的合理增长、基本实现社会主义现代化取得决定性进展。要聚焦推动高质量发展深化研究，制定更为扎实管用的举措，在推动科技创新、加快培育新动能、促进经济结构优化升级上取得实质性、突破性进展。要聚焦融入和服务全国统一大市场建设深化研究，着力破卡点、强联通、增动力、提能级，努力建设全国统一大市场循环枢纽、打造国内国际市场双循环支点。要聚焦推动共同富裕迈出坚实步伐深化研究，把“投资于物”同“投资于人”紧密结合起来，推动民生建设更加公平、均衡、普惠、可及。要聚焦统筹发展和安全深化研究，坚持党建引领基层高效能治理，建设更高水平平安河南，促进高质量发展和高水平安全良性互动。要聚焦坚持和加强党的全面领导深化研究，着眼提高各级党组织领导经济社会发展的能力和水平，持续完善制度机制，营造风清气正的政治生态、干事创业的浓厚氛围。</w:t>
        <w:br/>
        <w:t>大家一致认为，管党治党越有效，经济社会发展的保障就越有力。要以永远在路上的坚韧和执着，全面贯彻习近平总书记关于党的建设的重要思想、关于党的自我革命的重要思想，坚决扛稳管党治党政治责任，坚定不移深化自我革命，常态长效抓好作风建设，巩固拓展深入贯彻中央八项规定精神学习教育成果，坚决打好反腐败斗争攻坚战持久战总体战，持之以恒推进全面从严治党。</w:t>
        <w:br/>
        <w:t>会议强调，要全力完成年度目标任务，坚持抓扭提用力、逆跨顺施策、准实效用心，着力在稳态势、挖潜力、强统筹、增动能上下功夫，及早研究谋划明年经济工作，确保实现“十四五”顺利收官、“十五五”良好开局。要切实抓好民生保障，推进省重点民生实事，多渠道拓展就业岗位，加大欠薪整治力度，兜牢基层“三保”底线，抓好迎峰度冬能源安全、重要民生商品保供，确保群众温暖过冬。要守牢安全稳定底线，防范化解各领域风险，压紧压实安全生产责任，强化食品药品安全全链条监管，深入排查化解矛盾纠纷，加强社会治安整体防控，全力维护社会大局稳定。</w:t>
        <w:br/>
        <w:t>会议还研究了其他事项。</w:t>
        <w:br/>
        <w:t>（刘婵 张笑闻）</w:t>
      </w:r>
    </w:p>
    <w:p>
      <w:r>
        <w:t xml:space="preserve">责任编辑：  </w:t>
        <w:br/>
        <w:t xml:space="preserve">         侯春跃</w:t>
      </w:r>
    </w:p>
    <w:p>
      <w:r>
        <w:t>网站首页</w:t>
        <w:br/>
        <w:t>&gt;</w:t>
        <w:br/>
        <w:t>头条新闻</w:t>
        <w:br/>
        <w:t>&gt;</w:t>
        <w:br/>
        <w:t>刘　宁</w:t>
      </w:r>
    </w:p>
    <w:p>
      <w:r>
        <w:t>刘宁主持召开省委常委扩大会议 深入学习宣传贯彻党的二十届四中全会精神 ​奋力谱写中原大地推进中国式现代化新篇章</w:t>
      </w:r>
    </w:p>
    <w:p>
      <w:r>
        <w:t>2025-10-25 09:04 来源：</w:t>
        <w:br/>
        <w:t xml:space="preserve">         河南日报客户端</w:t>
      </w:r>
    </w:p>
    <w:p>
      <w:r>
        <w:t>10月24日，省委书记刘宁主持召开省委常委扩大会议，传达学习党的二十届四中全会精神，研究我省学习宣传和贯彻落实工作。</w:t>
        <w:br/>
        <w:t>大家一致认为，党的二十届四中全会是在向第二个百年奋斗目标进军的新征程上举行的一次十分重要的会议，对于进一步凝聚起全党全国各族人民磅礴力量，为以中国式现代化全面推进强国建设、民族复兴伟业而团结奋斗，具有重大意义。习近平总书记所作的工作报告，系统总结了一年多来中央政治局主要工作，是一个求真务实、鼓舞人心、催人奋进的好报告。习近平总书记就《建议（讨论稿）》作的说明，全面阐述了起草过程、主要考虑和基本内容，充分体现了党中央科学决策、民主决策、依法决策，为我们作出了示范。全会通过的《建议》，准确把握党和国家事业发展所处的历史方位，对“十五五”时期经济社会发展作出顶层设计和战略擘画，是指导全面建设社会主义现代化国家的纲领性文件。要深刻领悟“两个确立”的决定性意义，坚决做到“两个维护”，结合我省实际认真组织传达学习，深入开展宣传宣讲，加强理论研究阐释，切实抓好系统培训，引导广大党员干部把思想和行动统一到全会精神上来，推动党中央决策部署在河南落细落实、见行见效，奋力谱写中原大地推进中国式现代化新篇章。</w:t>
        <w:br/>
        <w:t>大家一致认为，“十五五”时期是基本实现社会主义现代化夯实基础、全面发力的关键时期，在基本实现社会主义现代化进程中具有承前启后的重要地位。要对标对表全会精神，坚持党的全面领导，坚持人民至上，坚持高质量发展，坚持全面深化改革，坚持有效市场和有为政府相结合，坚持统筹发展和安全，深入研究谋划我省“十五五”发展。要聚焦精准把握“十五五”我省发展面临机遇和挑战深化研究，引导全省上下既坚定信心又保持清醒，以历史主动精神克难关、战风险、育新机、开新局。要聚焦科学设定我省“十五五”发展目标深化研究，以定性要求为主，蕴含定量要求，更好树牢导向、激发潜能、稳定预期、提振信心，确保经济实现质的有效提升和量的合理增长、基本实现社会主义现代化取得决定性进展。要聚焦推动高质量发展深化研究，制定更为扎实管用的举措，在推动科技创新、加快培育新动能、促进经济结构优化升级上取得实质性、突破性进展。要聚焦融入和服务全国统一大市场建设深化研究，着力破卡点、强联通、增动力、提能级，努力建设全国统一大市场循环枢纽、打造国内国际市场双循环支点。要聚焦推动共同富裕迈出坚实步伐深化研究，把“投资于物”同“投资于人”紧密结合起来，推动民生建设更加公平、均衡、普惠、可及。要聚焦统筹发展和安全深化研究，坚持党建引领基层高效能治理，建设更高水平平安河南，促进高质量发展和高水平安全良性互动。要聚焦坚持和加强党的全面领导深化研究，着眼提高各级党组织领导经济社会发展的能力和水平，持续完善制度机制，营造风清气正的政治生态、干事创业的浓厚氛围。</w:t>
        <w:br/>
        <w:t>大家一致认为，管党治党越有效，经济社会发展的保障就越有力。要以永远在路上的坚韧和执着，全面贯彻习近平总书记关于党的建设的重要思想、关于党的自我革命的重要思想，坚决扛稳管党治党政治责任，坚定不移深化自我革命，常态长效抓好作风建设，巩固拓展深入贯彻中央八项规定精神学习教育成果，坚决打好反腐败斗争攻坚战持久战总体战，持之以恒推进全面从严治党。</w:t>
        <w:br/>
        <w:t>会议强调，要全力完成年度目标任务，坚持抓扭提用力、逆跨顺施策、准实效用心，着力在稳态势、挖潜力、强统筹、增动能上下功夫，及早研究谋划明年经济工作，确保实现“十四五”顺利收官、“十五五”良好开局。要切实抓好民生保障，推进省重点民生实事，多渠道拓展就业岗位，加大欠薪整治力度，兜牢基层“三保”底线，抓好迎峰度冬能源安全、重要民生商品保供，确保群众温暖过冬。要守牢安全稳定底线，防范化解各领域风险，压紧压实安全生产责任，强化食品药品安全全链条监管，深入排查化解矛盾纠纷，加强社会治安整体防控，全力维护社会大局稳定。</w:t>
        <w:br/>
        <w:t>会议还研究了其他事项。</w:t>
        <w:br/>
        <w:t>（刘婵 张笑闻）</w:t>
      </w:r>
    </w:p>
    <w:p>
      <w:r>
        <w:t xml:space="preserve">责任编辑：  </w:t>
        <w:br/>
        <w:t xml:space="preserve">         侯春跃</w:t>
      </w:r>
    </w:p>
    <w:p>
      <w:r>
        <w:t>网站首页</w:t>
        <w:br/>
        <w:t>&gt;</w:t>
        <w:br/>
        <w:t>头条新闻</w:t>
        <w:br/>
        <w:t>&gt;</w:t>
        <w:br/>
        <w:t>刘　宁</w:t>
      </w:r>
    </w:p>
    <w:p>
      <w:r>
        <w:t>刘宁主持召开省委常委扩大会议 深入学习宣传贯彻党的二十届四中全会精神 ​奋力谱写中原大地推进中国式现代化新篇章</w:t>
      </w:r>
    </w:p>
    <w:p>
      <w:r>
        <w:t>2025-10-25 09:04 来源：</w:t>
        <w:br/>
        <w:t xml:space="preserve">         河南日报客户端</w:t>
      </w:r>
    </w:p>
    <w:p>
      <w:r>
        <w:t>10月24日，省委书记刘宁主持召开省委常委扩大会议，传达学习党的二十届四中全会精神，研究我省学习宣传和贯彻落实工作。</w:t>
        <w:br/>
        <w:t>大家一致认为，党的二十届四中全会是在向第二个百年奋斗目标进军的新征程上举行的一次十分重要的会议，对于进一步凝聚起全党全国各族人民磅礴力量，为以中国式现代化全面推进强国建设、民族复兴伟业而团结奋斗，具有重大意义。习近平总书记所作的工作报告，系统总结了一年多来中央政治局主要工作，是一个求真务实、鼓舞人心、催人奋进的好报告。习近平总书记就《建议（讨论稿）》作的说明，全面阐述了起草过程、主要考虑和基本内容，充分体现了党中央科学决策、民主决策、依法决策，为我们作出了示范。全会通过的《建议》，准确把握党和国家事业发展所处的历史方位，对“十五五”时期经济社会发展作出顶层设计和战略擘画，是指导全面建设社会主义现代化国家的纲领性文件。要深刻领悟“两个确立”的决定性意义，坚决做到“两个维护”，结合我省实际认真组织传达学习，深入开展宣传宣讲，加强理论研究阐释，切实抓好系统培训，引导广大党员干部把思想和行动统一到全会精神上来，推动党中央决策部署在河南落细落实、见行见效，奋力谱写中原大地推进中国式现代化新篇章。</w:t>
        <w:br/>
        <w:t>大家一致认为，“十五五”时期是基本实现社会主义现代化夯实基础、全面发力的关键时期，在基本实现社会主义现代化进程中具有承前启后的重要地位。要对标对表全会精神，坚持党的全面领导，坚持人民至上，坚持高质量发展，坚持全面深化改革，坚持有效市场和有为政府相结合，坚持统筹发展和安全，深入研究谋划我省“十五五”发展。要聚焦精准把握“十五五”我省发展面临机遇和挑战深化研究，引导全省上下既坚定信心又保持清醒，以历史主动精神克难关、战风险、育新机、开新局。要聚焦科学设定我省“十五五”发展目标深化研究，以定性要求为主，蕴含定量要求，更好树牢导向、激发潜能、稳定预期、提振信心，确保经济实现质的有效提升和量的合理增长、基本实现社会主义现代化取得决定性进展。要聚焦推动高质量发展深化研究，制定更为扎实管用的举措，在推动科技创新、加快培育新动能、促进经济结构优化升级上取得实质性、突破性进展。要聚焦融入和服务全国统一大市场建设深化研究，着力破卡点、强联通、增动力、提能级，努力建设全国统一大市场循环枢纽、打造国内国际市场双循环支点。要聚焦推动共同富裕迈出坚实步伐深化研究，把“投资于物”同“投资于人”紧密结合起来，推动民生建设更加公平、均衡、普惠、可及。要聚焦统筹发展和安全深化研究，坚持党建引领基层高效能治理，建设更高水平平安河南，促进高质量发展和高水平安全良性互动。要聚焦坚持和加强党的全面领导深化研究，着眼提高各级党组织领导经济社会发展的能力和水平，持续完善制度机制，营造风清气正的政治生态、干事创业的浓厚氛围。</w:t>
        <w:br/>
        <w:t>大家一致认为，管党治党越有效，经济社会发展的保障就越有力。要以永远在路上的坚韧和执着，全面贯彻习近平总书记关于党的建设的重要思想、关于党的自我革命的重要思想，坚决扛稳管党治党政治责任，坚定不移深化自我革命，常态长效抓好作风建设，巩固拓展深入贯彻中央八项规定精神学习教育成果，坚决打好反腐败斗争攻坚战持久战总体战，持之以恒推进全面从严治党。</w:t>
        <w:br/>
        <w:t>会议强调，要全力完成年度目标任务，坚持抓扭提用力、逆跨顺施策、准实效用心，着力在稳态势、挖潜力、强统筹、增动能上下功夫，及早研究谋划明年经济工作，确保实现“十四五”顺利收官、“十五五”良好开局。要切实抓好民生保障，推进省重点民生实事，多渠道拓展就业岗位，加大欠薪整治力度，兜牢基层“三保”底线，抓好迎峰度冬能源安全、重要民生商品保供，确保群众温暖过冬。要守牢安全稳定底线，防范化解各领域风险，压紧压实安全生产责任，强化食品药品安全全链条监管，深入排查化解矛盾纠纷，加强社会治安整体防控，全力维护社会大局稳定。</w:t>
        <w:br/>
        <w:t>会议还研究了其他事项。</w:t>
        <w:br/>
        <w:t>（刘婵 张笑闻）</w:t>
      </w:r>
    </w:p>
    <w:p>
      <w:r>
        <w:t xml:space="preserve">责任编辑：  </w:t>
        <w:br/>
        <w:t xml:space="preserve">         侯春跃</w:t>
      </w:r>
    </w:p>
    <w:p>
      <w:r>
        <w:t>网站首页</w:t>
        <w:br/>
        <w:t>&gt;</w:t>
        <w:br/>
        <w:t>头条新闻</w:t>
        <w:br/>
        <w:t>&gt;</w:t>
        <w:br/>
        <w:t>刘　宁</w:t>
      </w:r>
    </w:p>
    <w:p>
      <w:r>
        <w:t>网站首页</w:t>
        <w:br/>
        <w:t>&gt;</w:t>
        <w:br/>
        <w:t>头条新闻</w:t>
        <w:br/>
        <w:t>&gt;</w:t>
        <w:br/>
        <w:t>刘　宁</w:t>
      </w:r>
    </w:p>
    <w:p>
      <w:r>
        <w:t>刘宁主持召开省委常委扩大会议 深入学习宣传贯彻党的二十届四中全会精神 ​奋力谱写中原大地推进中国式现代化新篇章</w:t>
      </w:r>
    </w:p>
    <w:p>
      <w:r>
        <w:t>2025-10-25 09:04 来源：</w:t>
        <w:br/>
        <w:t xml:space="preserve">         河南日报客户端</w:t>
      </w:r>
    </w:p>
    <w:p>
      <w:r>
        <w:t>10月24日，省委书记刘宁主持召开省委常委扩大会议，传达学习党的二十届四中全会精神，研究我省学习宣传和贯彻落实工作。</w:t>
        <w:br/>
        <w:t>大家一致认为，党的二十届四中全会是在向第二个百年奋斗目标进军的新征程上举行的一次十分重要的会议，对于进一步凝聚起全党全国各族人民磅礴力量，为以中国式现代化全面推进强国建设、民族复兴伟业而团结奋斗，具有重大意义。习近平总书记所作的工作报告，系统总结了一年多来中央政治局主要工作，是一个求真务实、鼓舞人心、催人奋进的好报告。习近平总书记就《建议（讨论稿）》作的说明，全面阐述了起草过程、主要考虑和基本内容，充分体现了党中央科学决策、民主决策、依法决策，为我们作出了示范。全会通过的《建议》，准确把握党和国家事业发展所处的历史方位，对“十五五”时期经济社会发展作出顶层设计和战略擘画，是指导全面建设社会主义现代化国家的纲领性文件。要深刻领悟“两个确立”的决定性意义，坚决做到“两个维护”，结合我省实际认真组织传达学习，深入开展宣传宣讲，加强理论研究阐释，切实抓好系统培训，引导广大党员干部把思想和行动统一到全会精神上来，推动党中央决策部署在河南落细落实、见行见效，奋力谱写中原大地推进中国式现代化新篇章。</w:t>
        <w:br/>
        <w:t>大家一致认为，“十五五”时期是基本实现社会主义现代化夯实基础、全面发力的关键时期，在基本实现社会主义现代化进程中具有承前启后的重要地位。要对标对表全会精神，坚持党的全面领导，坚持人民至上，坚持高质量发展，坚持全面深化改革，坚持有效市场和有为政府相结合，坚持统筹发展和安全，深入研究谋划我省“十五五”发展。要聚焦精准把握“十五五”我省发展面临机遇和挑战深化研究，引导全省上下既坚定信心又保持清醒，以历史主动精神克难关、战风险、育新机、开新局。要聚焦科学设定我省“十五五”发展目标深化研究，以定性要求为主，蕴含定量要求，更好树牢导向、激发潜能、稳定预期、提振信心，确保经济实现质的有效提升和量的合理增长、基本实现社会主义现代化取得决定性进展。要聚焦推动高质量发展深化研究，制定更为扎实管用的举措，在推动科技创新、加快培育新动能、促进经济结构优化升级上取得实质性、突破性进展。要聚焦融入和服务全国统一大市场建设深化研究，着力破卡点、强联通、增动力、提能级，努力建设全国统一大市场循环枢纽、打造国内国际市场双循环支点。要聚焦推动共同富裕迈出坚实步伐深化研究，把“投资于物”同“投资于人”紧密结合起来，推动民生建设更加公平、均衡、普惠、可及。要聚焦统筹发展和安全深化研究，坚持党建引领基层高效能治理，建设更高水平平安河南，促进高质量发展和高水平安全良性互动。要聚焦坚持和加强党的全面领导深化研究，着眼提高各级党组织领导经济社会发展的能力和水平，持续完善制度机制，营造风清气正的政治生态、干事创业的浓厚氛围。</w:t>
        <w:br/>
        <w:t>大家一致认为，管党治党越有效，经济社会发展的保障就越有力。要以永远在路上的坚韧和执着，全面贯彻习近平总书记关于党的建设的重要思想、关于党的自我革命的重要思想，坚决扛稳管党治党政治责任，坚定不移深化自我革命，常态长效抓好作风建设，巩固拓展深入贯彻中央八项规定精神学习教育成果，坚决打好反腐败斗争攻坚战持久战总体战，持之以恒推进全面从严治党。</w:t>
        <w:br/>
        <w:t>会议强调，要全力完成年度目标任务，坚持抓扭提用力、逆跨顺施策、准实效用心，着力在稳态势、挖潜力、强统筹、增动能上下功夫，及早研究谋划明年经济工作，确保实现“十四五”顺利收官、“十五五”良好开局。要切实抓好民生保障，推进省重点民生实事，多渠道拓展就业岗位，加大欠薪整治力度，兜牢基层“三保”底线，抓好迎峰度冬能源安全、重要民生商品保供，确保群众温暖过冬。要守牢安全稳定底线，防范化解各领域风险，压紧压实安全生产责任，强化食品药品安全全链条监管，深入排查化解矛盾纠纷，加强社会治安整体防控，全力维护社会大局稳定。</w:t>
        <w:br/>
        <w:t>会议还研究了其他事项。</w:t>
        <w:br/>
        <w:t>（刘婵 张笑闻）</w:t>
      </w:r>
    </w:p>
    <w:p>
      <w:r>
        <w:t xml:space="preserve">责任编辑：  </w:t>
        <w:br/>
        <w:t xml:space="preserve">         侯春跃</w:t>
      </w:r>
    </w:p>
    <w:p>
      <w:r>
        <w:t>刘宁主持召开省委常委扩大会议 深入学习宣传贯彻党的二十届四中全会精神 ​奋力谱写中原大地推进中国式现代化新篇章</w:t>
      </w:r>
    </w:p>
    <w:p>
      <w:r>
        <w:t>2025-10-25 09:04 来源：</w:t>
        <w:br/>
        <w:t xml:space="preserve">         河南日报客户端</w:t>
      </w:r>
    </w:p>
    <w:p>
      <w:r>
        <w:t>10月24日，省委书记刘宁主持召开省委常委扩大会议，传达学习党的二十届四中全会精神，研究我省学习宣传和贯彻落实工作。</w:t>
        <w:br/>
        <w:t>大家一致认为，党的二十届四中全会是在向第二个百年奋斗目标进军的新征程上举行的一次十分重要的会议，对于进一步凝聚起全党全国各族人民磅礴力量，为以中国式现代化全面推进强国建设、民族复兴伟业而团结奋斗，具有重大意义。习近平总书记所作的工作报告，系统总结了一年多来中央政治局主要工作，是一个求真务实、鼓舞人心、催人奋进的好报告。习近平总书记就《建议（讨论稿）》作的说明，全面阐述了起草过程、主要考虑和基本内容，充分体现了党中央科学决策、民主决策、依法决策，为我们作出了示范。全会通过的《建议》，准确把握党和国家事业发展所处的历史方位，对“十五五”时期经济社会发展作出顶层设计和战略擘画，是指导全面建设社会主义现代化国家的纲领性文件。要深刻领悟“两个确立”的决定性意义，坚决做到“两个维护”，结合我省实际认真组织传达学习，深入开展宣传宣讲，加强理论研究阐释，切实抓好系统培训，引导广大党员干部把思想和行动统一到全会精神上来，推动党中央决策部署在河南落细落实、见行见效，奋力谱写中原大地推进中国式现代化新篇章。</w:t>
        <w:br/>
        <w:t>大家一致认为，“十五五”时期是基本实现社会主义现代化夯实基础、全面发力的关键时期，在基本实现社会主义现代化进程中具有承前启后的重要地位。要对标对表全会精神，坚持党的全面领导，坚持人民至上，坚持高质量发展，坚持全面深化改革，坚持有效市场和有为政府相结合，坚持统筹发展和安全，深入研究谋划我省“十五五”发展。要聚焦精准把握“十五五”我省发展面临机遇和挑战深化研究，引导全省上下既坚定信心又保持清醒，以历史主动精神克难关、战风险、育新机、开新局。要聚焦科学设定我省“十五五”发展目标深化研究，以定性要求为主，蕴含定量要求，更好树牢导向、激发潜能、稳定预期、提振信心，确保经济实现质的有效提升和量的合理增长、基本实现社会主义现代化取得决定性进展。要聚焦推动高质量发展深化研究，制定更为扎实管用的举措，在推动科技创新、加快培育新动能、促进经济结构优化升级上取得实质性、突破性进展。要聚焦融入和服务全国统一大市场建设深化研究，着力破卡点、强联通、增动力、提能级，努力建设全国统一大市场循环枢纽、打造国内国际市场双循环支点。要聚焦推动共同富裕迈出坚实步伐深化研究，把“投资于物”同“投资于人”紧密结合起来，推动民生建设更加公平、均衡、普惠、可及。要聚焦统筹发展和安全深化研究，坚持党建引领基层高效能治理，建设更高水平平安河南，促进高质量发展和高水平安全良性互动。要聚焦坚持和加强党的全面领导深化研究，着眼提高各级党组织领导经济社会发展的能力和水平，持续完善制度机制，营造风清气正的政治生态、干事创业的浓厚氛围。</w:t>
        <w:br/>
        <w:t>大家一致认为，管党治党越有效，经济社会发展的保障就越有力。要以永远在路上的坚韧和执着，全面贯彻习近平总书记关于党的建设的重要思想、关于党的自我革命的重要思想，坚决扛稳管党治党政治责任，坚定不移深化自我革命，常态长效抓好作风建设，巩固拓展深入贯彻中央八项规定精神学习教育成果，坚决打好反腐败斗争攻坚战持久战总体战，持之以恒推进全面从严治党。</w:t>
        <w:br/>
        <w:t>会议强调，要全力完成年度目标任务，坚持抓扭提用力、逆跨顺施策、准实效用心，着力在稳态势、挖潜力、强统筹、增动能上下功夫，及早研究谋划明年经济工作，确保实现“十四五”顺利收官、“十五五”良好开局。要切实抓好民生保障，推进省重点民生实事，多渠道拓展就业岗位，加大欠薪整治力度，兜牢基层“三保”底线，抓好迎峰度冬能源安全、重要民生商品保供，确保群众温暖过冬。要守牢安全稳定底线，防范化解各领域风险，压紧压实安全生产责任，强化食品药品安全全链条监管，深入排查化解矛盾纠纷，加强社会治安整体防控，全力维护社会大局稳定。</w:t>
        <w:br/>
        <w:t>会议还研究了其他事项。</w:t>
        <w:br/>
        <w:t>（刘婵 张笑闻）</w:t>
      </w:r>
    </w:p>
    <w:p>
      <w:r>
        <w:t xml:space="preserve">责任编辑：  </w:t>
        <w:br/>
        <w:t xml:space="preserve">         侯春跃</w:t>
      </w:r>
    </w:p>
    <w:p>
      <w:r>
        <w:t>刘宁主持召开省委常委扩大会议 深入学习宣传贯彻党的二十届四中全会精神 ​奋力谱写中原大地推进中国式现代化新篇章</w:t>
      </w:r>
    </w:p>
    <w:p>
      <w:r>
        <w:t>2025-10-25 09:04 来源：</w:t>
        <w:br/>
        <w:t xml:space="preserve">         河南日报客户端</w:t>
      </w:r>
    </w:p>
    <w:p>
      <w:r>
        <w:t>10月24日，省委书记刘宁主持召开省委常委扩大会议，传达学习党的二十届四中全会精神，研究我省学习宣传和贯彻落实工作。</w:t>
        <w:br/>
        <w:t>大家一致认为，党的二十届四中全会是在向第二个百年奋斗目标进军的新征程上举行的一次十分重要的会议，对于进一步凝聚起全党全国各族人民磅礴力量，为以中国式现代化全面推进强国建设、民族复兴伟业而团结奋斗，具有重大意义。习近平总书记所作的工作报告，系统总结了一年多来中央政治局主要工作，是一个求真务实、鼓舞人心、催人奋进的好报告。习近平总书记就《建议（讨论稿）》作的说明，全面阐述了起草过程、主要考虑和基本内容，充分体现了党中央科学决策、民主决策、依法决策，为我们作出了示范。全会通过的《建议》，准确把握党和国家事业发展所处的历史方位，对“十五五”时期经济社会发展作出顶层设计和战略擘画，是指导全面建设社会主义现代化国家的纲领性文件。要深刻领悟“两个确立”的决定性意义，坚决做到“两个维护”，结合我省实际认真组织传达学习，深入开展宣传宣讲，加强理论研究阐释，切实抓好系统培训，引导广大党员干部把思想和行动统一到全会精神上来，推动党中央决策部署在河南落细落实、见行见效，奋力谱写中原大地推进中国式现代化新篇章。</w:t>
        <w:br/>
        <w:t>大家一致认为，“十五五”时期是基本实现社会主义现代化夯实基础、全面发力的关键时期，在基本实现社会主义现代化进程中具有承前启后的重要地位。要对标对表全会精神，坚持党的全面领导，坚持人民至上，坚持高质量发展，坚持全面深化改革，坚持有效市场和有为政府相结合，坚持统筹发展和安全，深入研究谋划我省“十五五”发展。要聚焦精准把握“十五五”我省发展面临机遇和挑战深化研究，引导全省上下既坚定信心又保持清醒，以历史主动精神克难关、战风险、育新机、开新局。要聚焦科学设定我省“十五五”发展目标深化研究，以定性要求为主，蕴含定量要求，更好树牢导向、激发潜能、稳定预期、提振信心，确保经济实现质的有效提升和量的合理增长、基本实现社会主义现代化取得决定性进展。要聚焦推动高质量发展深化研究，制定更为扎实管用的举措，在推动科技创新、加快培育新动能、促进经济结构优化升级上取得实质性、突破性进展。要聚焦融入和服务全国统一大市场建设深化研究，着力破卡点、强联通、增动力、提能级，努力建设全国统一大市场循环枢纽、打造国内国际市场双循环支点。要聚焦推动共同富裕迈出坚实步伐深化研究，把“投资于物”同“投资于人”紧密结合起来，推动民生建设更加公平、均衡、普惠、可及。要聚焦统筹发展和安全深化研究，坚持党建引领基层高效能治理，建设更高水平平安河南，促进高质量发展和高水平安全良性互动。要聚焦坚持和加强党的全面领导深化研究，着眼提高各级党组织领导经济社会发展的能力和水平，持续完善制度机制，营造风清气正的政治生态、干事创业的浓厚氛围。</w:t>
        <w:br/>
        <w:t>大家一致认为，管党治党越有效，经济社会发展的保障就越有力。要以永远在路上的坚韧和执着，全面贯彻习近平总书记关于党的建设的重要思想、关于党的自我革命的重要思想，坚决扛稳管党治党政治责任，坚定不移深化自我革命，常态长效抓好作风建设，巩固拓展深入贯彻中央八项规定精神学习教育成果，坚决打好反腐败斗争攻坚战持久战总体战，持之以恒推进全面从严治党。</w:t>
        <w:br/>
        <w:t>会议强调，要全力完成年度目标任务，坚持抓扭提用力、逆跨顺施策、准实效用心，着力在稳态势、挖潜力、强统筹、增动能上下功夫，及早研究谋划明年经济工作，确保实现“十四五”顺利收官、“十五五”良好开局。要切实抓好民生保障，推进省重点民生实事，多渠道拓展就业岗位，加大欠薪整治力度，兜牢基层“三保”底线，抓好迎峰度冬能源安全、重要民生商品保供，确保群众温暖过冬。要守牢安全稳定底线，防范化解各领域风险，压紧压实安全生产责任，强化食品药品安全全链条监管，深入排查化解矛盾纠纷，加强社会治安整体防控，全力维护社会大局稳定。</w:t>
        <w:br/>
        <w:t>会议还研究了其他事项。</w:t>
        <w:br/>
        <w:t>（刘婵 张笑闻）</w:t>
      </w:r>
    </w:p>
    <w:p>
      <w:r>
        <w:t>10月24日，省委书记刘宁主持召开省委常委扩大会议，传达学习党的二十届四中全会精神，研究我省学习宣传和贯彻落实工作。</w:t>
      </w:r>
    </w:p>
    <w:p>
      <w:r>
        <w:t>大家一致认为，党的二十届四中全会是在向第二个百年奋斗目标进军的新征程上举行的一次十分重要的会议，对于进一步凝聚起全党全国各族人民磅礴力量，为以中国式现代化全面推进强国建设、民族复兴伟业而团结奋斗，具有重大意义。习近平总书记所作的工作报告，系统总结了一年多来中央政治局主要工作，是一个求真务实、鼓舞人心、催人奋进的好报告。习近平总书记就《建议（讨论稿）》作的说明，全面阐述了起草过程、主要考虑和基本内容，充分体现了党中央科学决策、民主决策、依法决策，为我们作出了示范。全会通过的《建议》，准确把握党和国家事业发展所处的历史方位，对“十五五”时期经济社会发展作出顶层设计和战略擘画，是指导全面建设社会主义现代化国家的纲领性文件。要深刻领悟“两个确立”的决定性意义，坚决做到“两个维护”，结合我省实际认真组织传达学习，深入开展宣传宣讲，加强理论研究阐释，切实抓好系统培训，引导广大党员干部把思想和行动统一到全会精神上来，推动党中央决策部署在河南落细落实、见行见效，奋力谱写中原大地推进中国式现代化新篇章。</w:t>
      </w:r>
    </w:p>
    <w:p>
      <w:r>
        <w:t>大家一致认为，“十五五”时期是基本实现社会主义现代化夯实基础、全面发力的关键时期，在基本实现社会主义现代化进程中具有承前启后的重要地位。要对标对表全会精神，坚持党的全面领导，坚持人民至上，坚持高质量发展，坚持全面深化改革，坚持有效市场和有为政府相结合，坚持统筹发展和安全，深入研究谋划我省“十五五”发展。要聚焦精准把握“十五五”我省发展面临机遇和挑战深化研究，引导全省上下既坚定信心又保持清醒，以历史主动精神克难关、战风险、育新机、开新局。要聚焦科学设定我省“十五五”发展目标深化研究，以定性要求为主，蕴含定量要求，更好树牢导向、激发潜能、稳定预期、提振信心，确保经济实现质的有效提升和量的合理增长、基本实现社会主义现代化取得决定性进展。要聚焦推动高质量发展深化研究，制定更为扎实管用的举措，在推动科技创新、加快培育新动能、促进经济结构优化升级上取得实质性、突破性进展。要聚焦融入和服务全国统一大市场建设深化研究，着力破卡点、强联通、增动力、提能级，努力建设全国统一大市场循环枢纽、打造国内国际市场双循环支点。要聚焦推动共同富裕迈出坚实步伐深化研究，把“投资于物”同“投资于人”紧密结合起来，推动民生建设更加公平、均衡、普惠、可及。要聚焦统筹发展和安全深化研究，坚持党建引领基层高效能治理，建设更高水平平安河南，促进高质量发展和高水平安全良性互动。要聚焦坚持和加强党的全面领导深化研究，着眼提高各级党组织领导经济社会发展的能力和水平，持续完善制度机制，营造风清气正的政治生态、干事创业的浓厚氛围。</w:t>
      </w:r>
    </w:p>
    <w:p>
      <w:r>
        <w:t>大家一致认为，管党治党越有效，经济社会发展的保障就越有力。要以永远在路上的坚韧和执着，全面贯彻习近平总书记关于党的建设的重要思想、关于党的自我革命的重要思想，坚决扛稳管党治党政治责任，坚定不移深化自我革命，常态长效抓好作风建设，巩固拓展深入贯彻中央八项规定精神学习教育成果，坚决打好反腐败斗争攻坚战持久战总体战，持之以恒推进全面从严治党。</w:t>
      </w:r>
    </w:p>
    <w:p>
      <w:r>
        <w:t>会议强调，要全力完成年度目标任务，坚持抓扭提用力、逆跨顺施策、准实效用心，着力在稳态势、挖潜力、强统筹、增动能上下功夫，及早研究谋划明年经济工作，确保实现“十四五”顺利收官、“十五五”良好开局。要切实抓好民生保障，推进省重点民生实事，多渠道拓展就业岗位，加大欠薪整治力度，兜牢基层“三保”底线，抓好迎峰度冬能源安全、重要民生商品保供，确保群众温暖过冬。要守牢安全稳定底线，防范化解各领域风险，压紧压实安全生产责任，强化食品药品安全全链条监管，深入排查化解矛盾纠纷，加强社会治安整体防控，全力维护社会大局稳定。</w:t>
      </w:r>
    </w:p>
    <w:p>
      <w:r>
        <w:t>会议还研究了其他事项。</w:t>
      </w:r>
    </w:p>
    <w:p>
      <w:r>
        <w:t>（刘婵 张笑闻）</w:t>
      </w:r>
    </w:p>
    <w:p>
      <w:r>
        <w:t xml:space="preserve">责任编辑：  </w:t>
        <w:br/>
        <w:t xml:space="preserve">         侯春跃</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全国纪检监察网站</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河南省政府网站</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省辖市纪委监委网站</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常用网站</w:t>
      </w:r>
    </w:p>
    <w:p>
      <w:r>
        <w:t>Copyright 2014-2023 www.hnsjw.gov.cn All Rights Reserved</w:t>
        <w:br/>
        <w:t>版权所有：中共河南省纪律检查委员会　　河南省监察委员会</w:t>
        <w:br/>
        <w:t>浏览人次：　　备案序号：豫ICP备2022015158号-1</w:t>
      </w:r>
    </w:p>
    <w:p>
      <w:r>
        <w:t>Copyright 2014-2023 www.hnsjw.gov.cn All Rights Reserved</w:t>
      </w:r>
    </w:p>
    <w:p>
      <w:r>
        <w:t>版权所有：中共河南省纪律检查委员会　　河南省监察委员会</w:t>
      </w:r>
    </w:p>
    <w:p>
      <w:r>
        <w:t>浏览人次：　　备案序号：豫ICP备2022015158号-1</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